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E2D197-1DE3-4AF6-9223-FD37DA99776F}"/>
</file>

<file path=customXml/itemProps3.xml><?xml version="1.0" encoding="utf-8"?>
<ds:datastoreItem xmlns:ds="http://schemas.openxmlformats.org/officeDocument/2006/customXml" ds:itemID="{7590BFB1-7CF9-4CF9-853A-7373A6F7C6C4}"/>
</file>

<file path=customXml/itemProps4.xml><?xml version="1.0" encoding="utf-8"?>
<ds:datastoreItem xmlns:ds="http://schemas.openxmlformats.org/officeDocument/2006/customXml" ds:itemID="{70829435-2586-426D-BD1C-0D539549F4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